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Non Profit Template Confirmation Checklist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Checklist for onboarding partners.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Check items as complete</w:t>
      </w:r>
    </w:p>
    <w:p>
      <w:pPr>
        <w:pStyle w:val="ListBullet"/>
      </w:pPr>
      <w:r>
        <w:rPr>
          <w:sz w:val="22"/>
        </w:rPr>
        <w:t>Assign tasks</w:t>
      </w:r>
    </w:p>
    <w:p>
      <w:pPr>
        <w:pStyle w:val="ListBullet"/>
      </w:pPr>
      <w:r>
        <w:rPr>
          <w:sz w:val="22"/>
        </w:rPr>
        <w:t>Track dates</w:t>
      </w:r>
    </w:p>
    <w:p>
      <w:pPr>
        <w:pStyle w:val="ListBullet"/>
      </w:pPr>
      <w:r>
        <w:rPr>
          <w:sz w:val="22"/>
        </w:rPr>
        <w:t>File when done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Set realistic timelines</w:t>
      </w:r>
    </w:p>
    <w:p>
      <w:pPr>
        <w:pStyle w:val="ListBullet"/>
      </w:pPr>
      <w:r>
        <w:rPr>
          <w:sz w:val="22"/>
        </w:rPr>
        <w:t>Communicate regularly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</w:pPr>
      <w:r>
        <w:rPr/>
      </w:r>
    </w:p>
    <w:p>
      <w:pPr>
        <w:pStyle w:val="Heading2"/>
      </w:pPr>
      <w:r>
        <w:rPr>
          <w:b/>
          <w:sz w:val="34"/>
        </w:rPr>
        <w:t>Template Onboarding &amp; Confirmation Checklist</w:t>
      </w:r>
    </w:p>
    <w:p>
      <w:pPr>
        <w:pStyle w:val="Normal"/>
      </w:pPr>
      <w:r>
        <w:rPr/>
        <w:t>For Subscribing Non-Profits</w:t>
      </w:r>
    </w:p>
    <w:p>
      <w:pPr>
        <w:pStyle w:val="Normal"/>
      </w:pPr>
      <w:r>
        <w:rPr/>
        <w:t>As part of your subscription with HerNest (Hane), you are entitled to receive the following official templates for your organization’s use:</w:t>
      </w:r>
    </w:p>
    <w:p>
      <w:pPr>
        <w:pStyle w:val="Normal"/>
      </w:pPr>
      <w:r>
        <w:rPr/>
        <w:t>Plain document templates with the HerNest watermark</w:t>
        <w:br/>
      </w:r>
    </w:p>
    <w:p>
      <w:pPr>
        <w:pStyle w:val="Normal"/>
      </w:pPr>
      <w:r>
        <w:rPr/>
        <w:t>Brief report templates for non-profits</w:t>
        <w:br/>
      </w:r>
    </w:p>
    <w:p>
      <w:pPr>
        <w:pStyle w:val="Normal"/>
      </w:pPr>
      <w:r>
        <w:rPr/>
        <w:t>Pre-partnership hiring templates</w:t>
        <w:br/>
      </w:r>
    </w:p>
    <w:p>
      <w:pPr>
        <w:pStyle w:val="Normal"/>
      </w:pPr>
      <w:r>
        <w:rPr/>
        <w:t>MOU and collaboration information</w:t>
        <w:br/>
      </w:r>
    </w:p>
    <w:p>
      <w:pPr>
        <w:pStyle w:val="Normal"/>
      </w:pPr>
      <w:r>
        <w:rPr/>
        <w:t>Memorandum of Understanding (MOU) template</w:t>
        <w:br/>
      </w:r>
    </w:p>
    <w:p>
      <w:pPr>
        <w:pStyle w:val="Normal"/>
      </w:pPr>
      <w:r>
        <w:rPr/>
        <w:t>HerNest reporting templates</w:t>
        <w:br/>
      </w:r>
    </w:p>
    <w:p>
      <w:pPr>
        <w:pStyle w:val="Normal"/>
      </w:pPr>
      <w:r>
        <w:rPr/>
        <w:t>Policy templates</w:t>
        <w:br/>
      </w:r>
    </w:p>
    <w:p>
      <w:pPr>
        <w:pStyle w:val="Normal"/>
      </w:pPr>
      <w:r>
        <w:rPr/>
        <w:t>Template usage policy for subscribing businesses and non-profits</w:t>
        <w:br/>
      </w:r>
    </w:p>
    <w:p>
      <w:pPr>
        <w:pStyle w:val="Normal"/>
      </w:pPr>
      <w:r>
        <w:rPr/>
        <w:t>Subscribing organizations workflow</w:t>
        <w:br/>
      </w:r>
    </w:p>
    <w:p>
      <w:pPr>
        <w:pStyle w:val="Normal"/>
      </w:pPr>
      <w:r>
        <w:rPr/>
        <w:t>EQ survey templates</w:t>
        <w:br/>
      </w:r>
    </w:p>
    <w:p>
      <w:pPr>
        <w:pStyle w:val="Normal"/>
      </w:pPr>
      <w:r>
        <w:rPr/>
        <w:t>Brief report formats for non-profits</w:t>
        <w:br/>
      </w:r>
    </w:p>
    <w:p>
      <w:pPr>
        <w:pStyle w:val="Normal"/>
      </w:pPr>
      <w:r>
        <w:rPr/>
        <w:t>Plain document templates featuring your organization’s logo alongside the HerNest watermark</w:t>
        <w:br/>
      </w:r>
    </w:p>
    <w:p>
      <w:pPr>
        <w:pStyle w:val="Normal"/>
      </w:pPr>
      <w:r>
        <w:rPr/>
        <w:t>Instructions:</w:t>
      </w:r>
    </w:p>
    <w:p>
      <w:pPr>
        <w:pStyle w:val="Normal"/>
      </w:pPr>
      <w:r>
        <w:rPr/>
        <w:t>Review the list above to ensure all templates have been received.</w:t>
        <w:br/>
      </w:r>
    </w:p>
    <w:p>
      <w:pPr>
        <w:pStyle w:val="Normal"/>
      </w:pPr>
      <w:r>
        <w:rPr/>
        <w:t>Complete this checklist by ticking each item received.</w:t>
        <w:br/>
      </w:r>
    </w:p>
    <w:p>
      <w:pPr>
        <w:pStyle w:val="Normal"/>
      </w:pPr>
      <w:r>
        <w:rPr/>
        <w:t>Sign and return the attached Non-Disclosure Agreement (NDA) along with this checklist.</w:t>
        <w:br/>
      </w:r>
    </w:p>
    <w:p>
      <w:pPr>
        <w:pStyle w:val="Normal"/>
      </w:pPr>
      <w:r>
        <w:rPr/>
        <w:t>Indicate the date on which you received these templates.</w:t>
        <w:br/>
      </w:r>
    </w:p>
    <w:p>
      <w:pPr>
        <w:pStyle w:val="Normal"/>
      </w:pPr>
      <w:r>
        <w:rPr/>
        <w:t>Once confirmation and the signed NDA are received by HerNest, your organization may begin using the templates immediately.</w:t>
        <w:br/>
      </w:r>
    </w:p>
    <w:p>
      <w:pPr>
        <w:pStyle w:val="Normal"/>
      </w:pPr>
      <w:r>
        <w:rPr/>
        <w:t>Confirmation Section (To be completed by the Subscribing Non-Profit):</w:t>
      </w:r>
    </w:p>
    <w:p>
      <w:pPr>
        <w:pStyle w:val="Normal"/>
      </w:pPr>
      <w:r>
        <w:rPr/>
        <w:t>All templates have been received</w:t>
        <w:br/>
      </w:r>
    </w:p>
    <w:p>
      <w:pPr>
        <w:pStyle w:val="Normal"/>
      </w:pPr>
      <w:r>
        <w:rPr/>
        <w:t>Date Received: ____________</w:t>
        <w:br/>
      </w:r>
    </w:p>
    <w:p>
      <w:pPr>
        <w:pStyle w:val="Normal"/>
      </w:pPr>
      <w:r>
        <w:rPr/>
        <w:t>Authorized Signatory Name: ____________________</w:t>
        <w:br/>
      </w:r>
    </w:p>
    <w:p>
      <w:pPr>
        <w:pStyle w:val="Normal"/>
      </w:pPr>
      <w:r>
        <w:rPr/>
        <w:t>Signature: ____________________</w:t>
        <w:br/>
      </w:r>
    </w:p>
    <w:p>
      <w:pPr>
        <w:pStyle w:val="Normal"/>
      </w:pPr>
      <w:r>
        <w:rPr/>
        <w:t>Date Signed: ____________</w:t>
        <w:b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